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E6BE2878-0614-4666-B549-28A05B5E69FA}"/>
</file>

<file path=customXml/itemProps3.xml><?xml version="1.0" encoding="utf-8"?>
<ds:datastoreItem xmlns:ds="http://schemas.openxmlformats.org/officeDocument/2006/customXml" ds:itemID="{0FCA83AF-FB3D-4D7A-A660-916CABFED550}"/>
</file>

<file path=customXml/itemProps4.xml><?xml version="1.0" encoding="utf-8"?>
<ds:datastoreItem xmlns:ds="http://schemas.openxmlformats.org/officeDocument/2006/customXml" ds:itemID="{A4A9C834-B3B5-440A-B3C5-EB4F92985CC5}"/>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